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1efcfb6" w14:textId="31efcfb6">
      <w:pPr>
        <w:spacing w:after="0"/>
        <w:ind w:left="0"/>
        <w:jc w:val="left"/>
        <w15:collapsed w:val="false"/>
      </w:pPr>
      <w:bookmarkStart w:name="mainreport" w:id="0"/>
    </w:p>
    <w:tbl>
      <w:tblPr>
        <w:tblW w:w="0" w:type="auto"/>
        <w:tblCellSpacing w:w="10" w:type="dxa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5080"/>
      </w:tblGrid>
      <w:tr>
        <w:trPr>
          <w:trHeight w:val="315" w:hRule="atLeast"/>
        </w:trPr>
        <w:tc>
          <w:tcPr>
            <w:tcW w:w="5080" w:type="dxa"/>
            <w:tcBorders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666666"/>
                <w:sz w:val="24"/>
              </w:rPr>
              <w:t>Top 100 Aging Tickets (INC and WO)</w:t>
            </w:r>
          </w:p>
        </w:tc>
      </w:tr>
      <w:tr>
        <w:trPr>
          <w:trHeight w:val="285" w:hRule="atLeast"/>
        </w:trPr>
        <w:tc>
          <w:tcPr>
            <w:tcW w:w="5080" w:type="dxa"/>
            <w:tcBorders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939393"/>
                <w:sz w:val="21"/>
              </w:rPr>
              <w:t>Top 100 Aging Tickets (INC and WO)</w:t>
            </w:r>
          </w:p>
        </w:tc>
      </w:tr>
    </w:tbl>
    <w:tbl>
      <w:tblPr>
        <w:tblW w:w="0" w:type="auto"/>
        <w:tblCellSpacing w:w="10" w:type="dxa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2100"/>
        <w:gridCol w:w="2034"/>
        <w:gridCol w:w="2140"/>
        <w:gridCol w:w="2154"/>
        <w:gridCol w:w="4316"/>
        <w:gridCol w:w="874"/>
      </w:tblGrid>
      <w:tr>
        <w:trPr>
          <w:trHeight w:val="780" w:hRule="atLeast"/>
        </w:trPr>
        <w:tc>
          <w:tcPr>
            <w:tcW w:w="2100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Request Number</w:t>
            </w:r>
          </w:p>
        </w:tc>
        <w:tc>
          <w:tcPr>
            <w:tcW w:w="2034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Incident Number</w:t>
            </w:r>
          </w:p>
        </w:tc>
        <w:tc>
          <w:tcPr>
            <w:tcW w:w="2140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Work Order ID</w:t>
            </w:r>
          </w:p>
        </w:tc>
        <w:tc>
          <w:tcPr>
            <w:tcW w:w="2154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SR MeasurementStatus</w:t>
            </w:r>
          </w:p>
        </w:tc>
        <w:tc>
          <w:tcPr>
            <w:tcW w:w="4316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Summary</w:t>
            </w:r>
          </w:p>
        </w:tc>
        <w:tc>
          <w:tcPr>
            <w:tcW w:w="874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Age of Ticket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REQ000000000116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WO0000000000369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iPad Accessories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94.00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REQ000000000131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WO0000000000439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iPad Accessories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92.00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REQ000000000162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INC000000000806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 INC FOR REQ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90.00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REQ000000000162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INC000000000806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 INC FOR REQ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90.00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REQ000000000204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WO0000000000501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iPad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90.00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REQ000000000281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INC000000000973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testing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89.00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REQ000000000281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INC000000000973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testing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89.00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REQ000000000418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INC000000001008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testing from Alvyn's id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88.00</w:t>
            </w:r>
          </w:p>
        </w:tc>
      </w:tr>
      <w:tr>
        <w:trPr>
          <w:trHeight w:val="76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REQ000000000425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INC000000001012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Average (4 samples) disk free on E:\ is now 17%, which is below the error threshold (20%) out of tot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REQ000000000509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INC000000001104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 9132018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87.00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REQ000000000513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INC000000001108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 Complaint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87.00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REQ000000000515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INC000000001121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Submit a Compliment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87.00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REQ000000000720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INC000000001369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SSH into QMS server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REQ000000000737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INC000000001392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log a request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REQ000000000745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INC000000001422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Can't print at Binjai L11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REQ000000000745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INC000000001422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Can't print at Binjai L11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REQ000000000755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INC000000001449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resume date test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83.00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REQ000000000759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INC000000001457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83.00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REQ000000000761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INC000000001459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123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83.00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REQ000000000761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INC000000001459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123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83.00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REQ000000001078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INC000000001715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WiFi at Level 24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79.00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REQ000000001520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INC000000002123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Error while related two incidents in SmartIT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REQ000000002154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INC000000002768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asd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REQ000000002434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INC000000003043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Wifi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REQ000000002440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INC000000003045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Wifi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REQ000000002463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INC000000003090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 Incident lagi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REQ000000002464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2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INC000000003075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Wifi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REQ000000002720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INC000000003301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cannot create knowledge article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74.00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REQ000000002745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WO0000000002315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Access Management - Commercial Optimisation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74.00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REQ000000002807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INC000000003368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Emails are getting stuck on outbox.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73.00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REQ000000002829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INC000000003377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Tier 1 Application (Engineering Management App)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73.00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REQ000000002830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INC000000003378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Tier 3 Application (Crude Assay Management)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73.00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REQ000000002833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INC000000003379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Tier 3 Application (Crude Assay Management)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73.00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REQ000000002833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INC000000003379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Tier 3 Application (Crude Assay Management)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73.00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REQ000000002837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INC000000003380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Reimagine Wi-Fi at the HIVE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73.00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REQ000000002837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INC000000003380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Reimagine Wi-Fi at the HIVE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73.00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REQ000000002843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3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WO0000000002312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Access Management - Commercial Optimisation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73.00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REQ000000003169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WO0000000001573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Assessment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73.00</w:t>
            </w:r>
          </w:p>
        </w:tc>
      </w:tr>
      <w:tr>
        <w:trPr>
          <w:trHeight w:val="76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REQ000000003503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INC000000003803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Average (5 samples) memory usage is now 62%, which is above the error threshold (60%)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72.00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REQ000000003623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INC000000003948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access reimagine VPN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71.00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REQ000000003712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WO0000000002313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Access Management - Commercial Optimisation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REQ000000003723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INC000000004047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Email Service is Down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REQ000000003726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INC000000004042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REQ000000003728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INC000000004067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Network Issue in PICMO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REQ000000003733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INC000000004056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REQ000000003734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INC000000004066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REQ000000003737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4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INC000000004039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REQ000000003756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INC000000004114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REQ000000003760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INC000000004120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REQ000000003769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WO0000000001914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Internet Gateway Frequent Outage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REQ000000003770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INC000000004143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PC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REQ000000004603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INC000000005125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 RESUME DATE VALIDATION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REQ000000005244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INC000000005759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53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63.00</w:t>
            </w:r>
          </w:p>
        </w:tc>
      </w:tr>
      <w:tr>
        <w:trPr>
          <w:trHeight w:val="76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REQ000000005249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INC000000005762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Average (5 samples) total cpu is now 3.99%, which is above the error threshold (1%).Top Processes [s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63.00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REQ000000005341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INC000000006368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 3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61.00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REQ000000005342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INC000000006371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61.00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REQ000000005738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5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WO0000000002635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iPad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60.00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REQ000000006081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INC000000007184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59.00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REQ000000006218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INC000000007351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 Complaint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59.00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REQ000000006227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INC000000007371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Submit a Compliment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59.00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REQ000000006254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INC000000007420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ICT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59.00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REQ000000006280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INC000000007492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SSH into the QMS server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59.00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REQ000000006289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INC000000007501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SSH into the QMS server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59.00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REQ000000006482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INC000000007716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Standard Change - Please proceed with usual timeline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REQ000000006490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INC000000007728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ICT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REQ000000006490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INC000000007728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ICT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REQ000000007205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6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INC000000008516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Tesr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54.00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REQ000000007519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INC000000008846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ATEX Device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52.00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REQ000000007521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WO0000000002309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MyPassport ID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52.00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REQ000000007524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INC000000008875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Recurring Wi-Fi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52.00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REQ000000007528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INC000000008878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Infra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REQ000000007538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INC000000008899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 / no signal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REQ000000007538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INC000000008899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 / no signal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REQ000000007538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INC000000008899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WiFi issue / no signal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REQ000000007540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INC000000008907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Get Help from SSC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REQ000000007540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INC000000008907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Get Help from SSC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REQ000000007540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7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INC000000008907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Get Help from SSC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REQ000000007546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INC000000008917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ICT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REQ000000007548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INC000000008927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Pravindra Kumar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48.00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REQ000000007560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INC000000008931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Business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47.00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REQ000000007564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INC000000008933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ICT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47.00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REQ000000007564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INC000000008933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ICT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47.00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REQ000000007568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INC000000008935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ICT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47.00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REQ000000007568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INC000000008935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ICT Services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47.00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REQ000000007602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INC000000009003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REQ000000007603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INC000000009004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REQ000000007606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8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INC000000009007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REQ000000007607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INC000000009008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REQ000000007608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INC000000009009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 2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46.00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REQ000000007609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WO0000000002427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Personal Computer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46.00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REQ000000007624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INC000000009038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SAP ERP Financial - User ID and Password login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REQ000000007626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INC000000009045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reset password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REQ000000007626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INC000000009045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reset password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REQ000000007627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INC000000009044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Unable to Switch On ATEX certified handheld device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REQ000000007628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INC000000009049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Handheld Device - iPad Replacement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REQ000000007629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INC000000009051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Cannot access the Cority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REQ000000007630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9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INC000000009052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Mobility Device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REQ000000007631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INC000000009050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test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REQ000000007632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INC000000009055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123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REQ000000007633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INC000000009054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316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PRPC and Plant Application - Mass Balance ID Issue</w:t>
            </w:r>
          </w:p>
        </w:tc>
        <w:tc>
          <w:tcPr>
            <w:tcW w:w="87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</w:tbl>
    <w:p>
      <w:r>
        <w:pict>
          <v:rect style="width:0;height:1.5pt" id="_x0000_i1025" o:hr="t" o:hrstd="t" o:hralign="center" stroked="f" fillcolor="#a0a0a0"/>
        </w:pict>
      </w:r>
    </w:p>
    <w:tbl>
      <w:tblPr>
        <w:tblW w:w="0" w:type="auto"/>
        <w:tblCellSpacing w:w="10" w:type="dxa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2100"/>
        <w:gridCol w:w="2034"/>
        <w:gridCol w:w="2140"/>
        <w:gridCol w:w="2154"/>
        <w:gridCol w:w="4073"/>
        <w:gridCol w:w="1117"/>
      </w:tblGrid>
      <w:tr>
        <w:trPr>
          <w:trHeight w:val="570" w:hRule="atLeast"/>
        </w:trPr>
        <w:tc>
          <w:tcPr>
            <w:tcW w:w="2100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Request Number</w:t>
            </w:r>
          </w:p>
        </w:tc>
        <w:tc>
          <w:tcPr>
            <w:tcW w:w="2034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Incident Number</w:t>
            </w:r>
          </w:p>
        </w:tc>
        <w:tc>
          <w:tcPr>
            <w:tcW w:w="2140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Work Order ID</w:t>
            </w:r>
          </w:p>
        </w:tc>
        <w:tc>
          <w:tcPr>
            <w:tcW w:w="2154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SR MeasurementStatus</w:t>
            </w:r>
          </w:p>
        </w:tc>
        <w:tc>
          <w:tcPr>
            <w:tcW w:w="4073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Summary</w:t>
            </w:r>
          </w:p>
        </w:tc>
        <w:tc>
          <w:tcPr>
            <w:tcW w:w="1117" w:type="dxa"/>
            <w:tcBorders/>
            <w:shd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Arial"/>
                <w:b w:val="false"/>
                <w:i w:val="false"/>
                <w:color w:val="333333"/>
                <w:sz w:val="18"/>
              </w:rPr>
              <w:t>Age of Ticket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REQ000000007634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WO0000000002424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Telephony Devices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REQ000000007635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INC000000009056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ATEX devices faulty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REQ000000007639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INC000000009059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Multiple users cannot access the Cority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555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REQ000000007640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6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INC000000009060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Multiple users cannot access the Engineering Management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REQ000000007642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7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WO0000000002631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Telephony Services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REQ000000007643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8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WO0000000002425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MyPassport ID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REQ000000007644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09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INC000000009061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Log an issue for ICT Services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REQ000000007645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10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WO0000000002426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Printer Add-On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REQ000000007646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11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INC000000009063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Met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Issue with DB replication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REQ000000007646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12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INC000000009063</w:t>
              </w:r>
            </w:hyperlink>
          </w:p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Issue with DB replication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REQ000000007653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13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WO0000000002623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iPad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REQ000000007654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14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WO0000000002624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iPad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  <w:tr>
        <w:trPr>
          <w:trHeight w:val="360" w:hRule="atLeast"/>
        </w:trPr>
        <w:tc>
          <w:tcPr>
            <w:tcW w:w="210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REQ000000007657</w:t>
            </w:r>
          </w:p>
        </w:tc>
        <w:tc>
          <w:tcPr>
            <w:tcW w:w="203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/>
        </w:tc>
        <w:tc>
          <w:tcPr>
            <w:tcW w:w="2140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hyperlink r:id="rId115">
              <w:r>
                <w:rPr>
                  <w:rStyle w:val="Hyperlink"/>
                  <w:rFonts w:ascii="Arial"/>
                  <w:b w:val="false"/>
                  <w:i w:val="false"/>
                  <w:color w:val="0000ff"/>
                  <w:sz w:val="18"/>
                  <w:u w:val="single"/>
                </w:rPr>
                <w:t>WO0000000002626</w:t>
              </w:r>
            </w:hyperlink>
          </w:p>
        </w:tc>
        <w:tc>
          <w:tcPr>
            <w:tcW w:w="2154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Missed Goal</w:t>
            </w:r>
          </w:p>
        </w:tc>
        <w:tc>
          <w:tcPr>
            <w:tcW w:w="4073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Request for iPad</w:t>
            </w:r>
          </w:p>
        </w:tc>
        <w:tc>
          <w:tcPr>
            <w:tcW w:w="1117" w:type="dxa"/>
            <w:tcBorders>
              <w:bottom w:val="single" w:color="dee6ed" w:sz="8"/>
            </w:tcBorders>
            <w:tcMar>
              <w:top w:w="75" w:type="dxa"/>
              <w:left w:w="60" w:type="dxa"/>
              <w:bottom w:w="75" w:type="dxa"/>
              <w:right w:w="60" w:type="dxa"/>
            </w:tcMar>
            <w:vAlign w:val="center"/>
          </w:tcPr>
          <w:p>
            <w:pPr>
              <w:spacing w:after="0"/>
              <w:ind w:left="0"/>
              <w:jc w:val="right"/>
            </w:pPr>
            <w:r>
              <w:rPr>
                <w:rFonts w:ascii="Arial"/>
                <w:b w:val="false"/>
                <w:i w:val="false"/>
                <w:color w:val="000000"/>
                <w:sz w:val="18"/>
              </w:rPr>
              <w:t>45.00</w:t>
            </w:r>
          </w:p>
        </w:tc>
      </w:tr>
    </w:tbl>
    <w:p>
      <w:r>
        <w:pict>
          <v:rect style="width:0;height:1.5pt" id="_x0000_i1025" o:hr="t" o:hrstd="t" o:hralign="center" stroked="f" fillcolor="#a0a0a0"/>
        </w:pict>
      </w:r>
    </w:p>
    <w:p>
      <w:r>
        <w:pict>
          <v:rect style="width:0;height:1.5pt" id="_x0000_i1025" o:hr="t" o:hrstd="t" o:hralign="center" stroked="f" fillcolor="#a0a0a0"/>
        </w:pict>
      </w:r>
    </w:p>
    <w:p>
      <w:pPr>
        <w:spacing w:after="0"/>
        <w:ind w:left="0"/>
        <w:jc w:val="left"/>
      </w:pPr>
    </w:p>
    <w:bookmarkEnd w:id="0"/>
    <w:sectPr>
      <w:pgSz w:w="11908" w:h="16833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abstractNum w:abstractNumId="0">
    <w:nsid w:val="16892FB7"/>
    <w:multiLevelType w:val="hybridMultilevel"/>
    <w:tmpl w:val="5A4EB96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tru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tru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tru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tru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tru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tru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tru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tru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7E706046"/>
    <w:multiLevelType w:val="hybridMultilevel"/>
    <w:tmpl w:val="336E8F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true">
      <w:start w:val="1"/>
      <w:numFmt w:val="lowerLetter"/>
      <w:lvlText w:val="%2."/>
      <w:lvlJc w:val="left"/>
      <w:pPr>
        <w:ind w:left="1440" w:hanging="360"/>
      </w:pPr>
    </w:lvl>
    <w:lvl w:ilvl="2" w:tplc="0C09001B" w:tentative="true">
      <w:start w:val="1"/>
      <w:numFmt w:val="lowerRoman"/>
      <w:lvlText w:val="%3."/>
      <w:lvlJc w:val="right"/>
      <w:pPr>
        <w:ind w:left="2160" w:hanging="180"/>
      </w:pPr>
    </w:lvl>
    <w:lvl w:ilvl="3" w:tplc="0C09000F" w:tentative="true">
      <w:start w:val="1"/>
      <w:numFmt w:val="decimal"/>
      <w:lvlText w:val="%4."/>
      <w:lvlJc w:val="left"/>
      <w:pPr>
        <w:ind w:left="2880" w:hanging="360"/>
      </w:pPr>
    </w:lvl>
    <w:lvl w:ilvl="4" w:tplc="0C090019" w:tentative="true">
      <w:start w:val="1"/>
      <w:numFmt w:val="lowerLetter"/>
      <w:lvlText w:val="%5."/>
      <w:lvlJc w:val="left"/>
      <w:pPr>
        <w:ind w:left="3600" w:hanging="360"/>
      </w:pPr>
    </w:lvl>
    <w:lvl w:ilvl="5" w:tplc="0C09001B" w:tentative="true">
      <w:start w:val="1"/>
      <w:numFmt w:val="lowerRoman"/>
      <w:lvlText w:val="%6."/>
      <w:lvlJc w:val="right"/>
      <w:pPr>
        <w:ind w:left="4320" w:hanging="180"/>
      </w:pPr>
    </w:lvl>
    <w:lvl w:ilvl="6" w:tplc="0C09000F" w:tentative="true">
      <w:start w:val="1"/>
      <w:numFmt w:val="decimal"/>
      <w:lvlText w:val="%7."/>
      <w:lvlJc w:val="left"/>
      <w:pPr>
        <w:ind w:left="5040" w:hanging="360"/>
      </w:pPr>
    </w:lvl>
    <w:lvl w:ilvl="7" w:tplc="0C090019" w:tentative="true">
      <w:start w:val="1"/>
      <w:numFmt w:val="lowerLetter"/>
      <w:lvlText w:val="%8."/>
      <w:lvlJc w:val="left"/>
      <w:pPr>
        <w:ind w:left="5760" w:hanging="360"/>
      </w:pPr>
    </w:lvl>
    <w:lvl w:ilvl="8" w:tplc="0C09001B" w:tentative="tru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tyles.xml><?xml version="1.0" encoding="utf-8"?>
<w:styles xmlns:w="http://schemas.openxmlformats.org/wordprocessingml/2006/main" xmlns:m="http://schemas.openxmlformats.org/officeDocument/2006/math" xmlns:w15="http://schemas.microsoft.com/office/word/2012/wordml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numbering.xml" Type="http://schemas.openxmlformats.org/officeDocument/2006/relationships/numbering" Id="rId2"/>
    <Relationship TargetMode="External" Target="https://picssc.dev.petronas.com/smartit/app/#/search/WO0000000000369" Type="http://schemas.openxmlformats.org/officeDocument/2006/relationships/hyperlink" Id="rId3"/>
    <Relationship TargetMode="External" Target="https://picssc.dev.petronas.com/smartit/app/#/search/WO0000000000439" Type="http://schemas.openxmlformats.org/officeDocument/2006/relationships/hyperlink" Id="rId4"/>
    <Relationship TargetMode="External" Target="https://picssc.dev.petronas.com/smartit/app/#/search/INC000000000806" Type="http://schemas.openxmlformats.org/officeDocument/2006/relationships/hyperlink" Id="rId5"/>
    <Relationship TargetMode="External" Target="https://picssc.dev.petronas.com/smartit/app/#/search/INC000000000806" Type="http://schemas.openxmlformats.org/officeDocument/2006/relationships/hyperlink" Id="rId6"/>
    <Relationship TargetMode="External" Target="https://picssc.dev.petronas.com/smartit/app/#/search/WO0000000000501" Type="http://schemas.openxmlformats.org/officeDocument/2006/relationships/hyperlink" Id="rId7"/>
    <Relationship TargetMode="External" Target="https://picssc.dev.petronas.com/smartit/app/#/search/INC000000000973" Type="http://schemas.openxmlformats.org/officeDocument/2006/relationships/hyperlink" Id="rId8"/>
    <Relationship TargetMode="External" Target="https://picssc.dev.petronas.com/smartit/app/#/search/INC000000000973" Type="http://schemas.openxmlformats.org/officeDocument/2006/relationships/hyperlink" Id="rId9"/>
    <Relationship TargetMode="External" Target="https://picssc.dev.petronas.com/smartit/app/#/search/INC000000001008" Type="http://schemas.openxmlformats.org/officeDocument/2006/relationships/hyperlink" Id="rId10"/>
    <Relationship TargetMode="External" Target="https://picssc.dev.petronas.com/smartit/app/#/search/INC000000001012" Type="http://schemas.openxmlformats.org/officeDocument/2006/relationships/hyperlink" Id="rId11"/>
    <Relationship TargetMode="External" Target="https://picssc.dev.petronas.com/smartit/app/#/search/INC000000001104" Type="http://schemas.openxmlformats.org/officeDocument/2006/relationships/hyperlink" Id="rId12"/>
    <Relationship TargetMode="External" Target="https://picssc.dev.petronas.com/smartit/app/#/search/INC000000001108" Type="http://schemas.openxmlformats.org/officeDocument/2006/relationships/hyperlink" Id="rId13"/>
    <Relationship TargetMode="External" Target="https://picssc.dev.petronas.com/smartit/app/#/search/INC000000001121" Type="http://schemas.openxmlformats.org/officeDocument/2006/relationships/hyperlink" Id="rId14"/>
    <Relationship TargetMode="External" Target="https://picssc.dev.petronas.com/smartit/app/#/search/INC000000001369" Type="http://schemas.openxmlformats.org/officeDocument/2006/relationships/hyperlink" Id="rId15"/>
    <Relationship TargetMode="External" Target="https://picssc.dev.petronas.com/smartit/app/#/search/INC000000001392" Type="http://schemas.openxmlformats.org/officeDocument/2006/relationships/hyperlink" Id="rId16"/>
    <Relationship TargetMode="External" Target="https://picssc.dev.petronas.com/smartit/app/#/search/INC000000001422" Type="http://schemas.openxmlformats.org/officeDocument/2006/relationships/hyperlink" Id="rId17"/>
    <Relationship TargetMode="External" Target="https://picssc.dev.petronas.com/smartit/app/#/search/INC000000001422" Type="http://schemas.openxmlformats.org/officeDocument/2006/relationships/hyperlink" Id="rId18"/>
    <Relationship TargetMode="External" Target="https://picssc.dev.petronas.com/smartit/app/#/search/INC000000001449" Type="http://schemas.openxmlformats.org/officeDocument/2006/relationships/hyperlink" Id="rId19"/>
    <Relationship TargetMode="External" Target="https://picssc.dev.petronas.com/smartit/app/#/search/INC000000001457" Type="http://schemas.openxmlformats.org/officeDocument/2006/relationships/hyperlink" Id="rId20"/>
    <Relationship TargetMode="External" Target="https://picssc.dev.petronas.com/smartit/app/#/search/INC000000001459" Type="http://schemas.openxmlformats.org/officeDocument/2006/relationships/hyperlink" Id="rId21"/>
    <Relationship TargetMode="External" Target="https://picssc.dev.petronas.com/smartit/app/#/search/INC000000001459" Type="http://schemas.openxmlformats.org/officeDocument/2006/relationships/hyperlink" Id="rId22"/>
    <Relationship TargetMode="External" Target="https://picssc.dev.petronas.com/smartit/app/#/search/INC000000001715" Type="http://schemas.openxmlformats.org/officeDocument/2006/relationships/hyperlink" Id="rId23"/>
    <Relationship TargetMode="External" Target="https://picssc.dev.petronas.com/smartit/app/#/search/INC000000002123" Type="http://schemas.openxmlformats.org/officeDocument/2006/relationships/hyperlink" Id="rId24"/>
    <Relationship TargetMode="External" Target="https://picssc.dev.petronas.com/smartit/app/#/search/INC000000002768" Type="http://schemas.openxmlformats.org/officeDocument/2006/relationships/hyperlink" Id="rId25"/>
    <Relationship TargetMode="External" Target="https://picssc.dev.petronas.com/smartit/app/#/search/INC000000003043" Type="http://schemas.openxmlformats.org/officeDocument/2006/relationships/hyperlink" Id="rId26"/>
    <Relationship TargetMode="External" Target="https://picssc.dev.petronas.com/smartit/app/#/search/INC000000003045" Type="http://schemas.openxmlformats.org/officeDocument/2006/relationships/hyperlink" Id="rId27"/>
    <Relationship TargetMode="External" Target="https://picssc.dev.petronas.com/smartit/app/#/search/INC000000003090" Type="http://schemas.openxmlformats.org/officeDocument/2006/relationships/hyperlink" Id="rId28"/>
    <Relationship TargetMode="External" Target="https://picssc.dev.petronas.com/smartit/app/#/search/INC000000003075" Type="http://schemas.openxmlformats.org/officeDocument/2006/relationships/hyperlink" Id="rId29"/>
    <Relationship TargetMode="External" Target="https://picssc.dev.petronas.com/smartit/app/#/search/INC000000003301" Type="http://schemas.openxmlformats.org/officeDocument/2006/relationships/hyperlink" Id="rId30"/>
    <Relationship TargetMode="External" Target="https://picssc.dev.petronas.com/smartit/app/#/search/WO0000000002315" Type="http://schemas.openxmlformats.org/officeDocument/2006/relationships/hyperlink" Id="rId31"/>
    <Relationship TargetMode="External" Target="https://picssc.dev.petronas.com/smartit/app/#/search/INC000000003368" Type="http://schemas.openxmlformats.org/officeDocument/2006/relationships/hyperlink" Id="rId32"/>
    <Relationship TargetMode="External" Target="https://picssc.dev.petronas.com/smartit/app/#/search/INC000000003377" Type="http://schemas.openxmlformats.org/officeDocument/2006/relationships/hyperlink" Id="rId33"/>
    <Relationship TargetMode="External" Target="https://picssc.dev.petronas.com/smartit/app/#/search/INC000000003378" Type="http://schemas.openxmlformats.org/officeDocument/2006/relationships/hyperlink" Id="rId34"/>
    <Relationship TargetMode="External" Target="https://picssc.dev.petronas.com/smartit/app/#/search/INC000000003379" Type="http://schemas.openxmlformats.org/officeDocument/2006/relationships/hyperlink" Id="rId35"/>
    <Relationship TargetMode="External" Target="https://picssc.dev.petronas.com/smartit/app/#/search/INC000000003379" Type="http://schemas.openxmlformats.org/officeDocument/2006/relationships/hyperlink" Id="rId36"/>
    <Relationship TargetMode="External" Target="https://picssc.dev.petronas.com/smartit/app/#/search/INC000000003380" Type="http://schemas.openxmlformats.org/officeDocument/2006/relationships/hyperlink" Id="rId37"/>
    <Relationship TargetMode="External" Target="https://picssc.dev.petronas.com/smartit/app/#/search/INC000000003380" Type="http://schemas.openxmlformats.org/officeDocument/2006/relationships/hyperlink" Id="rId38"/>
    <Relationship TargetMode="External" Target="https://picssc.dev.petronas.com/smartit/app/#/search/WO0000000002312" Type="http://schemas.openxmlformats.org/officeDocument/2006/relationships/hyperlink" Id="rId39"/>
    <Relationship TargetMode="External" Target="https://picssc.dev.petronas.com/smartit/app/#/search/WO0000000001573" Type="http://schemas.openxmlformats.org/officeDocument/2006/relationships/hyperlink" Id="rId40"/>
    <Relationship TargetMode="External" Target="https://picssc.dev.petronas.com/smartit/app/#/search/INC000000003803" Type="http://schemas.openxmlformats.org/officeDocument/2006/relationships/hyperlink" Id="rId41"/>
    <Relationship TargetMode="External" Target="https://picssc.dev.petronas.com/smartit/app/#/search/INC000000003948" Type="http://schemas.openxmlformats.org/officeDocument/2006/relationships/hyperlink" Id="rId42"/>
    <Relationship TargetMode="External" Target="https://picssc.dev.petronas.com/smartit/app/#/search/WO0000000002313" Type="http://schemas.openxmlformats.org/officeDocument/2006/relationships/hyperlink" Id="rId43"/>
    <Relationship TargetMode="External" Target="https://picssc.dev.petronas.com/smartit/app/#/search/INC000000004047" Type="http://schemas.openxmlformats.org/officeDocument/2006/relationships/hyperlink" Id="rId44"/>
    <Relationship TargetMode="External" Target="https://picssc.dev.petronas.com/smartit/app/#/search/INC000000004042" Type="http://schemas.openxmlformats.org/officeDocument/2006/relationships/hyperlink" Id="rId45"/>
    <Relationship TargetMode="External" Target="https://picssc.dev.petronas.com/smartit/app/#/search/INC000000004067" Type="http://schemas.openxmlformats.org/officeDocument/2006/relationships/hyperlink" Id="rId46"/>
    <Relationship TargetMode="External" Target="https://picssc.dev.petronas.com/smartit/app/#/search/INC000000004056" Type="http://schemas.openxmlformats.org/officeDocument/2006/relationships/hyperlink" Id="rId47"/>
    <Relationship TargetMode="External" Target="https://picssc.dev.petronas.com/smartit/app/#/search/INC000000004066" Type="http://schemas.openxmlformats.org/officeDocument/2006/relationships/hyperlink" Id="rId48"/>
    <Relationship TargetMode="External" Target="https://picssc.dev.petronas.com/smartit/app/#/search/INC000000004039" Type="http://schemas.openxmlformats.org/officeDocument/2006/relationships/hyperlink" Id="rId49"/>
    <Relationship TargetMode="External" Target="https://picssc.dev.petronas.com/smartit/app/#/search/INC000000004114" Type="http://schemas.openxmlformats.org/officeDocument/2006/relationships/hyperlink" Id="rId50"/>
    <Relationship TargetMode="External" Target="https://picssc.dev.petronas.com/smartit/app/#/search/INC000000004120" Type="http://schemas.openxmlformats.org/officeDocument/2006/relationships/hyperlink" Id="rId51"/>
    <Relationship TargetMode="External" Target="https://picssc.dev.petronas.com/smartit/app/#/search/WO0000000001914" Type="http://schemas.openxmlformats.org/officeDocument/2006/relationships/hyperlink" Id="rId52"/>
    <Relationship TargetMode="External" Target="https://picssc.dev.petronas.com/smartit/app/#/search/INC000000004143" Type="http://schemas.openxmlformats.org/officeDocument/2006/relationships/hyperlink" Id="rId53"/>
    <Relationship TargetMode="External" Target="https://picssc.dev.petronas.com/smartit/app/#/search/INC000000005125" Type="http://schemas.openxmlformats.org/officeDocument/2006/relationships/hyperlink" Id="rId54"/>
    <Relationship TargetMode="External" Target="https://picssc.dev.petronas.com/smartit/app/#/search/INC000000005759" Type="http://schemas.openxmlformats.org/officeDocument/2006/relationships/hyperlink" Id="rId55"/>
    <Relationship TargetMode="External" Target="https://picssc.dev.petronas.com/smartit/app/#/search/INC000000005762" Type="http://schemas.openxmlformats.org/officeDocument/2006/relationships/hyperlink" Id="rId56"/>
    <Relationship TargetMode="External" Target="https://picssc.dev.petronas.com/smartit/app/#/search/INC000000006368" Type="http://schemas.openxmlformats.org/officeDocument/2006/relationships/hyperlink" Id="rId57"/>
    <Relationship TargetMode="External" Target="https://picssc.dev.petronas.com/smartit/app/#/search/INC000000006371" Type="http://schemas.openxmlformats.org/officeDocument/2006/relationships/hyperlink" Id="rId58"/>
    <Relationship TargetMode="External" Target="https://picssc.dev.petronas.com/smartit/app/#/search/WO0000000002635" Type="http://schemas.openxmlformats.org/officeDocument/2006/relationships/hyperlink" Id="rId59"/>
    <Relationship TargetMode="External" Target="https://picssc.dev.petronas.com/smartit/app/#/search/INC000000007184" Type="http://schemas.openxmlformats.org/officeDocument/2006/relationships/hyperlink" Id="rId60"/>
    <Relationship TargetMode="External" Target="https://picssc.dev.petronas.com/smartit/app/#/search/INC000000007351" Type="http://schemas.openxmlformats.org/officeDocument/2006/relationships/hyperlink" Id="rId61"/>
    <Relationship TargetMode="External" Target="https://picssc.dev.petronas.com/smartit/app/#/search/INC000000007371" Type="http://schemas.openxmlformats.org/officeDocument/2006/relationships/hyperlink" Id="rId62"/>
    <Relationship TargetMode="External" Target="https://picssc.dev.petronas.com/smartit/app/#/search/INC000000007420" Type="http://schemas.openxmlformats.org/officeDocument/2006/relationships/hyperlink" Id="rId63"/>
    <Relationship TargetMode="External" Target="https://picssc.dev.petronas.com/smartit/app/#/search/INC000000007492" Type="http://schemas.openxmlformats.org/officeDocument/2006/relationships/hyperlink" Id="rId64"/>
    <Relationship TargetMode="External" Target="https://picssc.dev.petronas.com/smartit/app/#/search/INC000000007501" Type="http://schemas.openxmlformats.org/officeDocument/2006/relationships/hyperlink" Id="rId65"/>
    <Relationship TargetMode="External" Target="https://picssc.dev.petronas.com/smartit/app/#/search/INC000000007716" Type="http://schemas.openxmlformats.org/officeDocument/2006/relationships/hyperlink" Id="rId66"/>
    <Relationship TargetMode="External" Target="https://picssc.dev.petronas.com/smartit/app/#/search/INC000000007728" Type="http://schemas.openxmlformats.org/officeDocument/2006/relationships/hyperlink" Id="rId67"/>
    <Relationship TargetMode="External" Target="https://picssc.dev.petronas.com/smartit/app/#/search/INC000000007728" Type="http://schemas.openxmlformats.org/officeDocument/2006/relationships/hyperlink" Id="rId68"/>
    <Relationship TargetMode="External" Target="https://picssc.dev.petronas.com/smartit/app/#/search/INC000000008516" Type="http://schemas.openxmlformats.org/officeDocument/2006/relationships/hyperlink" Id="rId69"/>
    <Relationship TargetMode="External" Target="https://picssc.dev.petronas.com/smartit/app/#/search/INC000000008846" Type="http://schemas.openxmlformats.org/officeDocument/2006/relationships/hyperlink" Id="rId70"/>
    <Relationship TargetMode="External" Target="https://picssc.dev.petronas.com/smartit/app/#/search/WO0000000002309" Type="http://schemas.openxmlformats.org/officeDocument/2006/relationships/hyperlink" Id="rId71"/>
    <Relationship TargetMode="External" Target="https://picssc.dev.petronas.com/smartit/app/#/search/INC000000008875" Type="http://schemas.openxmlformats.org/officeDocument/2006/relationships/hyperlink" Id="rId72"/>
    <Relationship TargetMode="External" Target="https://picssc.dev.petronas.com/smartit/app/#/search/INC000000008878" Type="http://schemas.openxmlformats.org/officeDocument/2006/relationships/hyperlink" Id="rId73"/>
    <Relationship TargetMode="External" Target="https://picssc.dev.petronas.com/smartit/app/#/search/INC000000008899" Type="http://schemas.openxmlformats.org/officeDocument/2006/relationships/hyperlink" Id="rId74"/>
    <Relationship TargetMode="External" Target="https://picssc.dev.petronas.com/smartit/app/#/search/INC000000008899" Type="http://schemas.openxmlformats.org/officeDocument/2006/relationships/hyperlink" Id="rId75"/>
    <Relationship TargetMode="External" Target="https://picssc.dev.petronas.com/smartit/app/#/search/INC000000008899" Type="http://schemas.openxmlformats.org/officeDocument/2006/relationships/hyperlink" Id="rId76"/>
    <Relationship TargetMode="External" Target="https://picssc.dev.petronas.com/smartit/app/#/search/INC000000008907" Type="http://schemas.openxmlformats.org/officeDocument/2006/relationships/hyperlink" Id="rId77"/>
    <Relationship TargetMode="External" Target="https://picssc.dev.petronas.com/smartit/app/#/search/INC000000008907" Type="http://schemas.openxmlformats.org/officeDocument/2006/relationships/hyperlink" Id="rId78"/>
    <Relationship TargetMode="External" Target="https://picssc.dev.petronas.com/smartit/app/#/search/INC000000008907" Type="http://schemas.openxmlformats.org/officeDocument/2006/relationships/hyperlink" Id="rId79"/>
    <Relationship TargetMode="External" Target="https://picssc.dev.petronas.com/smartit/app/#/search/INC000000008917" Type="http://schemas.openxmlformats.org/officeDocument/2006/relationships/hyperlink" Id="rId80"/>
    <Relationship TargetMode="External" Target="https://picssc.dev.petronas.com/smartit/app/#/search/INC000000008927" Type="http://schemas.openxmlformats.org/officeDocument/2006/relationships/hyperlink" Id="rId81"/>
    <Relationship TargetMode="External" Target="https://picssc.dev.petronas.com/smartit/app/#/search/INC000000008931" Type="http://schemas.openxmlformats.org/officeDocument/2006/relationships/hyperlink" Id="rId82"/>
    <Relationship TargetMode="External" Target="https://picssc.dev.petronas.com/smartit/app/#/search/INC000000008933" Type="http://schemas.openxmlformats.org/officeDocument/2006/relationships/hyperlink" Id="rId83"/>
    <Relationship TargetMode="External" Target="https://picssc.dev.petronas.com/smartit/app/#/search/INC000000008933" Type="http://schemas.openxmlformats.org/officeDocument/2006/relationships/hyperlink" Id="rId84"/>
    <Relationship TargetMode="External" Target="https://picssc.dev.petronas.com/smartit/app/#/search/INC000000008935" Type="http://schemas.openxmlformats.org/officeDocument/2006/relationships/hyperlink" Id="rId85"/>
    <Relationship TargetMode="External" Target="https://picssc.dev.petronas.com/smartit/app/#/search/INC000000008935" Type="http://schemas.openxmlformats.org/officeDocument/2006/relationships/hyperlink" Id="rId86"/>
    <Relationship TargetMode="External" Target="https://picssc.dev.petronas.com/smartit/app/#/search/INC000000009003" Type="http://schemas.openxmlformats.org/officeDocument/2006/relationships/hyperlink" Id="rId87"/>
    <Relationship TargetMode="External" Target="https://picssc.dev.petronas.com/smartit/app/#/search/INC000000009004" Type="http://schemas.openxmlformats.org/officeDocument/2006/relationships/hyperlink" Id="rId88"/>
    <Relationship TargetMode="External" Target="https://picssc.dev.petronas.com/smartit/app/#/search/INC000000009007" Type="http://schemas.openxmlformats.org/officeDocument/2006/relationships/hyperlink" Id="rId89"/>
    <Relationship TargetMode="External" Target="https://picssc.dev.petronas.com/smartit/app/#/search/INC000000009008" Type="http://schemas.openxmlformats.org/officeDocument/2006/relationships/hyperlink" Id="rId90"/>
    <Relationship TargetMode="External" Target="https://picssc.dev.petronas.com/smartit/app/#/search/INC000000009009" Type="http://schemas.openxmlformats.org/officeDocument/2006/relationships/hyperlink" Id="rId91"/>
    <Relationship TargetMode="External" Target="https://picssc.dev.petronas.com/smartit/app/#/search/WO0000000002427" Type="http://schemas.openxmlformats.org/officeDocument/2006/relationships/hyperlink" Id="rId92"/>
    <Relationship TargetMode="External" Target="https://picssc.dev.petronas.com/smartit/app/#/search/INC000000009038" Type="http://schemas.openxmlformats.org/officeDocument/2006/relationships/hyperlink" Id="rId93"/>
    <Relationship TargetMode="External" Target="https://picssc.dev.petronas.com/smartit/app/#/search/INC000000009045" Type="http://schemas.openxmlformats.org/officeDocument/2006/relationships/hyperlink" Id="rId94"/>
    <Relationship TargetMode="External" Target="https://picssc.dev.petronas.com/smartit/app/#/search/INC000000009045" Type="http://schemas.openxmlformats.org/officeDocument/2006/relationships/hyperlink" Id="rId95"/>
    <Relationship TargetMode="External" Target="https://picssc.dev.petronas.com/smartit/app/#/search/INC000000009044" Type="http://schemas.openxmlformats.org/officeDocument/2006/relationships/hyperlink" Id="rId96"/>
    <Relationship TargetMode="External" Target="https://picssc.dev.petronas.com/smartit/app/#/search/INC000000009049" Type="http://schemas.openxmlformats.org/officeDocument/2006/relationships/hyperlink" Id="rId97"/>
    <Relationship TargetMode="External" Target="https://picssc.dev.petronas.com/smartit/app/#/search/INC000000009051" Type="http://schemas.openxmlformats.org/officeDocument/2006/relationships/hyperlink" Id="rId98"/>
    <Relationship TargetMode="External" Target="https://picssc.dev.petronas.com/smartit/app/#/search/INC000000009052" Type="http://schemas.openxmlformats.org/officeDocument/2006/relationships/hyperlink" Id="rId99"/>
    <Relationship TargetMode="External" Target="https://picssc.dev.petronas.com/smartit/app/#/search/INC000000009050" Type="http://schemas.openxmlformats.org/officeDocument/2006/relationships/hyperlink" Id="rId100"/>
    <Relationship TargetMode="External" Target="https://picssc.dev.petronas.com/smartit/app/#/search/INC000000009055" Type="http://schemas.openxmlformats.org/officeDocument/2006/relationships/hyperlink" Id="rId101"/>
    <Relationship TargetMode="External" Target="https://picssc.dev.petronas.com/smartit/app/#/search/INC000000009054" Type="http://schemas.openxmlformats.org/officeDocument/2006/relationships/hyperlink" Id="rId102"/>
    <Relationship TargetMode="External" Target="https://picssc.dev.petronas.com/smartit/app/#/search/WO0000000002424" Type="http://schemas.openxmlformats.org/officeDocument/2006/relationships/hyperlink" Id="rId103"/>
    <Relationship TargetMode="External" Target="https://picssc.dev.petronas.com/smartit/app/#/search/INC000000009056" Type="http://schemas.openxmlformats.org/officeDocument/2006/relationships/hyperlink" Id="rId104"/>
    <Relationship TargetMode="External" Target="https://picssc.dev.petronas.com/smartit/app/#/search/INC000000009059" Type="http://schemas.openxmlformats.org/officeDocument/2006/relationships/hyperlink" Id="rId105"/>
    <Relationship TargetMode="External" Target="https://picssc.dev.petronas.com/smartit/app/#/search/INC000000009060" Type="http://schemas.openxmlformats.org/officeDocument/2006/relationships/hyperlink" Id="rId106"/>
    <Relationship TargetMode="External" Target="https://picssc.dev.petronas.com/smartit/app/#/search/WO0000000002631" Type="http://schemas.openxmlformats.org/officeDocument/2006/relationships/hyperlink" Id="rId107"/>
    <Relationship TargetMode="External" Target="https://picssc.dev.petronas.com/smartit/app/#/search/WO0000000002425" Type="http://schemas.openxmlformats.org/officeDocument/2006/relationships/hyperlink" Id="rId108"/>
    <Relationship TargetMode="External" Target="https://picssc.dev.petronas.com/smartit/app/#/search/INC000000009061" Type="http://schemas.openxmlformats.org/officeDocument/2006/relationships/hyperlink" Id="rId109"/>
    <Relationship TargetMode="External" Target="https://picssc.dev.petronas.com/smartit/app/#/search/WO0000000002426" Type="http://schemas.openxmlformats.org/officeDocument/2006/relationships/hyperlink" Id="rId110"/>
    <Relationship TargetMode="External" Target="https://picssc.dev.petronas.com/smartit/app/#/search/INC000000009063" Type="http://schemas.openxmlformats.org/officeDocument/2006/relationships/hyperlink" Id="rId111"/>
    <Relationship TargetMode="External" Target="https://picssc.dev.petronas.com/smartit/app/#/search/INC000000009063" Type="http://schemas.openxmlformats.org/officeDocument/2006/relationships/hyperlink" Id="rId112"/>
    <Relationship TargetMode="External" Target="https://picssc.dev.petronas.com/smartit/app/#/search/WO0000000002623" Type="http://schemas.openxmlformats.org/officeDocument/2006/relationships/hyperlink" Id="rId113"/>
    <Relationship TargetMode="External" Target="https://picssc.dev.petronas.com/smartit/app/#/search/WO0000000002624" Type="http://schemas.openxmlformats.org/officeDocument/2006/relationships/hyperlink" Id="rId114"/>
    <Relationship TargetMode="External" Target="https://picssc.dev.petronas.com/smartit/app/#/search/WO0000000002626" Type="http://schemas.openxmlformats.org/officeDocument/2006/relationships/hyperlink" Id="rId11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